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424288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МКОУ "Салтынская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5825697)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44242889" w:id="1"/>
    <w:p>
      <w:pPr>
        <w:sectPr>
          <w:pgSz w:w="11906" w:h="16383" w:orient="portrait"/>
        </w:sectPr>
      </w:pPr>
    </w:p>
    <w:bookmarkEnd w:id="1"/>
    <w:bookmarkEnd w:id="0"/>
    <w:bookmarkStart w:name="block-44242890"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Times New Roman" w:hAnsi="Times New Roman"/>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bookmarkStart w:name="9012e5c9-2e66-40e9-9799-caf6f2595164" w:id="3"/>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pPr>
        <w:spacing w:before="0" w:after="0" w:line="264"/>
        <w:ind w:left="120"/>
        <w:jc w:val="both"/>
      </w:pPr>
    </w:p>
    <w:p>
      <w:pPr>
        <w:spacing w:before="0" w:after="0" w:line="264"/>
        <w:ind w:left="120"/>
        <w:jc w:val="both"/>
      </w:pPr>
    </w:p>
    <w:bookmarkStart w:name="block-44242890" w:id="4"/>
    <w:p>
      <w:pPr>
        <w:sectPr>
          <w:pgSz w:w="11906" w:h="16383" w:orient="portrait"/>
        </w:sectPr>
      </w:pPr>
    </w:p>
    <w:bookmarkEnd w:id="4"/>
    <w:bookmarkEnd w:id="2"/>
    <w:bookmarkStart w:name="block-44242891" w:id="5"/>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44242891" w:id="6"/>
    <w:p>
      <w:pPr>
        <w:sectPr>
          <w:pgSz w:w="11906" w:h="16383" w:orient="portrait"/>
        </w:sectPr>
      </w:pPr>
    </w:p>
    <w:bookmarkEnd w:id="6"/>
    <w:bookmarkEnd w:id="5"/>
    <w:bookmarkStart w:name="block-44242893" w:id="7"/>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8"/>
      <w:bookmarkEnd w:id="8"/>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9"/>
      <w:bookmarkEnd w:id="9"/>
      <w:bookmarkStart w:name="_Toc134720971" w:id="10"/>
      <w:bookmarkEnd w:id="10"/>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44242893" w:id="11"/>
    <w:p>
      <w:pPr>
        <w:sectPr>
          <w:pgSz w:w="11906" w:h="16383" w:orient="portrait"/>
        </w:sectPr>
      </w:pPr>
    </w:p>
    <w:bookmarkEnd w:id="11"/>
    <w:bookmarkEnd w:id="7"/>
    <w:bookmarkStart w:name="block-44242888"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25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20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44242888" w:id="13"/>
    <w:p>
      <w:pPr>
        <w:sectPr>
          <w:pgSz w:w="16383" w:h="11906" w:orient="landscape"/>
        </w:sectPr>
      </w:pPr>
    </w:p>
    <w:bookmarkEnd w:id="13"/>
    <w:bookmarkEnd w:id="12"/>
    <w:bookmarkStart w:name="block-44242892"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10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4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4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 Всероссийская проверочная работа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8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9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14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363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4242892" w:id="15"/>
    <w:p>
      <w:pPr>
        <w:sectPr>
          <w:pgSz w:w="16383" w:h="11906" w:orient="landscape"/>
        </w:sectPr>
      </w:pPr>
    </w:p>
    <w:bookmarkEnd w:id="15"/>
    <w:bookmarkEnd w:id="14"/>
    <w:bookmarkStart w:name="block-44242894"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4242894"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