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33096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МР"Гунибский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"Кудалинская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2073670)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Кудали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5330968" w:id="5"/>
    <w:p>
      <w:pPr>
        <w:sectPr>
          <w:pgSz w:w="11906" w:h="16383" w:orient="portrait"/>
        </w:sectPr>
      </w:pPr>
    </w:p>
    <w:bookmarkEnd w:id="5"/>
    <w:bookmarkEnd w:id="0"/>
    <w:bookmarkStart w:name="block-1533096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5330967" w:id="8"/>
    <w:p>
      <w:pPr>
        <w:sectPr>
          <w:pgSz w:w="11906" w:h="16383" w:orient="portrait"/>
        </w:sectPr>
      </w:pPr>
    </w:p>
    <w:bookmarkEnd w:id="8"/>
    <w:bookmarkEnd w:id="6"/>
    <w:bookmarkStart w:name="block-1533096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5330962" w:id="10"/>
    <w:p>
      <w:pPr>
        <w:sectPr>
          <w:pgSz w:w="11906" w:h="16383" w:orient="portrait"/>
        </w:sectPr>
      </w:pPr>
    </w:p>
    <w:bookmarkEnd w:id="10"/>
    <w:bookmarkEnd w:id="9"/>
    <w:bookmarkStart w:name="block-1533096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5330963" w:id="13"/>
    <w:p>
      <w:pPr>
        <w:sectPr>
          <w:pgSz w:w="11906" w:h="16383" w:orient="portrait"/>
        </w:sectPr>
      </w:pPr>
    </w:p>
    <w:bookmarkEnd w:id="13"/>
    <w:bookmarkEnd w:id="11"/>
    <w:bookmarkStart w:name="block-1533096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330964" w:id="15"/>
    <w:p>
      <w:pPr>
        <w:sectPr>
          <w:pgSz w:w="16383" w:h="11906" w:orient="landscape"/>
        </w:sectPr>
      </w:pPr>
    </w:p>
    <w:bookmarkEnd w:id="15"/>
    <w:bookmarkEnd w:id="14"/>
    <w:bookmarkStart w:name="block-1533096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330965" w:id="17"/>
    <w:p>
      <w:pPr>
        <w:sectPr>
          <w:pgSz w:w="16383" w:h="11906" w:orient="landscape"/>
        </w:sectPr>
      </w:pPr>
    </w:p>
    <w:bookmarkEnd w:id="17"/>
    <w:bookmarkEnd w:id="16"/>
    <w:bookmarkStart w:name="block-15330966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5330966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